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8C47F" w14:textId="3A67317B" w:rsidR="750D2DA3" w:rsidRPr="009A730A" w:rsidRDefault="750D2DA3" w:rsidP="00B11BB0">
      <w:pPr>
        <w:pStyle w:val="Heading1"/>
        <w:spacing w:beforeAutospacing="1"/>
        <w:jc w:val="right"/>
        <w:rPr>
          <w:rFonts w:ascii="Times New Roman" w:hAnsi="Times New Roman" w:cs="Times New Roman"/>
          <w:color w:val="auto"/>
        </w:rPr>
      </w:pPr>
      <w:r w:rsidRPr="009A730A">
        <w:rPr>
          <w:rFonts w:ascii="Times New Roman" w:hAnsi="Times New Roman" w:cs="Times New Roman"/>
          <w:color w:val="auto"/>
        </w:rPr>
        <w:t>ПРИЛОГ 4</w:t>
      </w:r>
    </w:p>
    <w:p w14:paraId="4050C047" w14:textId="77777777" w:rsidR="00DF7D94" w:rsidRDefault="528CF088" w:rsidP="6A34D3C4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r w:rsidRPr="009A730A">
        <w:rPr>
          <w:rFonts w:ascii="Times New Roman" w:hAnsi="Times New Roman" w:cs="Times New Roman"/>
          <w:color w:val="auto"/>
        </w:rPr>
        <w:t>ИЗЈАВА</w:t>
      </w:r>
      <w:r w:rsidR="00DF7D94">
        <w:rPr>
          <w:rFonts w:ascii="Times New Roman" w:hAnsi="Times New Roman" w:cs="Times New Roman"/>
          <w:color w:val="auto"/>
        </w:rPr>
        <w:t xml:space="preserve"> </w:t>
      </w:r>
    </w:p>
    <w:p w14:paraId="498550EF" w14:textId="774F8290" w:rsidR="00F15390" w:rsidRPr="009A730A" w:rsidRDefault="528CF088" w:rsidP="6A34D3C4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r w:rsidRPr="009A730A">
        <w:rPr>
          <w:rFonts w:ascii="Times New Roman" w:hAnsi="Times New Roman" w:cs="Times New Roman"/>
          <w:color w:val="auto"/>
        </w:rPr>
        <w:t>о сагласности за обраду података о личности</w:t>
      </w:r>
    </w:p>
    <w:p w14:paraId="6C61072D" w14:textId="77777777" w:rsidR="00A7258F" w:rsidRPr="009A730A" w:rsidRDefault="00A7258F" w:rsidP="00DF7D94">
      <w:pPr>
        <w:spacing w:after="120"/>
        <w:rPr>
          <w:rFonts w:ascii="Times New Roman" w:hAnsi="Times New Roman" w:cs="Times New Roman"/>
        </w:rPr>
      </w:pPr>
    </w:p>
    <w:p w14:paraId="54D6D2A7" w14:textId="47235274" w:rsidR="001D012A" w:rsidRDefault="00C80F73" w:rsidP="00A7258F">
      <w:pPr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На основу члана 15. Закона о заштити података о личности („Службени гласник РС“, бр. 87/18), у складу са Јавним позивом за суфинансирање мера енергетске санације породичних кућа и станова, који спроводи град Крагујевац у оквиру Пројекта „Чиста енергија и енергетска ефикасност за грађане“, дајем следећу</w:t>
      </w:r>
    </w:p>
    <w:p w14:paraId="311F15DE" w14:textId="77777777" w:rsidR="001D012A" w:rsidRDefault="001D012A" w:rsidP="00A7258F">
      <w:pPr>
        <w:jc w:val="both"/>
        <w:rPr>
          <w:rFonts w:ascii="Times New Roman" w:hAnsi="Times New Roman" w:cs="Times New Roman"/>
        </w:rPr>
      </w:pPr>
    </w:p>
    <w:p w14:paraId="1D1C6B40" w14:textId="1555F7DC" w:rsidR="00A7258F" w:rsidRDefault="00C80F73" w:rsidP="001D012A">
      <w:pPr>
        <w:spacing w:before="120" w:after="240"/>
        <w:jc w:val="center"/>
        <w:rPr>
          <w:rFonts w:ascii="Times New Roman" w:hAnsi="Times New Roman" w:cs="Times New Roman"/>
          <w:b/>
          <w:bCs/>
        </w:rPr>
      </w:pPr>
      <w:r w:rsidRPr="00DF7D94">
        <w:rPr>
          <w:rFonts w:ascii="Times New Roman" w:hAnsi="Times New Roman" w:cs="Times New Roman"/>
          <w:b/>
          <w:bCs/>
        </w:rPr>
        <w:t>ИЗЈАВУ О ПРИСТАНКУ НА ОБРАДУ ПОДАТАКА О ЛИЧНОСТИ.</w:t>
      </w:r>
    </w:p>
    <w:p w14:paraId="7049CB2D" w14:textId="218B35C5" w:rsidR="00A7258F" w:rsidRPr="009A730A" w:rsidRDefault="00C80F73" w:rsidP="00A7258F">
      <w:pPr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Сагласан/сагласна сам да град</w:t>
      </w:r>
      <w:r w:rsidRPr="009A730A">
        <w:rPr>
          <w:rFonts w:ascii="Times New Roman" w:hAnsi="Times New Roman" w:cs="Times New Roman"/>
          <w:lang w:val="en-US"/>
        </w:rPr>
        <w:t xml:space="preserve"> </w:t>
      </w:r>
      <w:r w:rsidRPr="009A730A">
        <w:rPr>
          <w:rFonts w:ascii="Times New Roman" w:hAnsi="Times New Roman" w:cs="Times New Roman"/>
        </w:rPr>
        <w:t>Крагујевац као руковалац подацима, обрађује моје личне податке ради спровођења поступка пријаве, обраде, рангирања и реализације јавног позива за суфинансирање мера енергетске санације породичних кућа и станова.</w:t>
      </w:r>
    </w:p>
    <w:p w14:paraId="22DF7009" w14:textId="051618B3" w:rsidR="00A7258F" w:rsidRPr="009A730A" w:rsidRDefault="00C80F73" w:rsidP="00DF7D94">
      <w:pPr>
        <w:spacing w:after="0"/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Обрада обухвата прикупљање, евидентирање, коришћење и чување следећих података:</w:t>
      </w:r>
      <w:r w:rsidR="00DF7D94">
        <w:rPr>
          <w:rFonts w:ascii="Times New Roman" w:hAnsi="Times New Roman" w:cs="Times New Roman"/>
        </w:rPr>
        <w:t xml:space="preserve"> </w:t>
      </w:r>
    </w:p>
    <w:p w14:paraId="470E91E5" w14:textId="7D6EE8A1" w:rsidR="00A7258F" w:rsidRPr="009A730A" w:rsidRDefault="00C80F73" w:rsidP="00DF7D9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име и презиме</w:t>
      </w:r>
    </w:p>
    <w:p w14:paraId="3FF6C5F7" w14:textId="77777777" w:rsidR="00A7258F" w:rsidRPr="009A730A" w:rsidRDefault="00A7258F" w:rsidP="00DF7D9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ЈМБГ</w:t>
      </w:r>
    </w:p>
    <w:p w14:paraId="05E7EB37" w14:textId="3BC924B0" w:rsidR="00A7258F" w:rsidRPr="009A730A" w:rsidRDefault="00A7258F" w:rsidP="00DF7D9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Пол</w:t>
      </w:r>
    </w:p>
    <w:p w14:paraId="4349C980" w14:textId="77777777" w:rsidR="00A7258F" w:rsidRPr="009A730A" w:rsidRDefault="00C80F73" w:rsidP="00DF7D9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адресу</w:t>
      </w:r>
      <w:r w:rsidR="00A7258F" w:rsidRPr="009A730A">
        <w:rPr>
          <w:rFonts w:ascii="Times New Roman" w:hAnsi="Times New Roman" w:cs="Times New Roman"/>
        </w:rPr>
        <w:t xml:space="preserve"> </w:t>
      </w:r>
      <w:r w:rsidRPr="009A730A">
        <w:rPr>
          <w:rFonts w:ascii="Times New Roman" w:hAnsi="Times New Roman" w:cs="Times New Roman"/>
        </w:rPr>
        <w:t>становања</w:t>
      </w:r>
    </w:p>
    <w:p w14:paraId="6FC6BFA6" w14:textId="77777777" w:rsidR="00A7258F" w:rsidRPr="009A730A" w:rsidRDefault="00C80F73" w:rsidP="00DF7D9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контакт телефон и адресу електронске пошт</w:t>
      </w:r>
      <w:r w:rsidR="00A7258F" w:rsidRPr="009A730A">
        <w:rPr>
          <w:rFonts w:ascii="Times New Roman" w:hAnsi="Times New Roman" w:cs="Times New Roman"/>
        </w:rPr>
        <w:t>е</w:t>
      </w:r>
    </w:p>
    <w:p w14:paraId="74EE1DA0" w14:textId="77777777" w:rsidR="00A7258F" w:rsidRPr="009A730A" w:rsidRDefault="00C80F73" w:rsidP="00DF7D9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и друге податке о мени и члановима мог домаћинства који су неопходни ради</w:t>
      </w:r>
      <w:r w:rsidR="00A7258F" w:rsidRPr="009A730A">
        <w:rPr>
          <w:rFonts w:ascii="Times New Roman" w:hAnsi="Times New Roman" w:cs="Times New Roman"/>
        </w:rPr>
        <w:t xml:space="preserve"> </w:t>
      </w:r>
      <w:r w:rsidRPr="009A730A">
        <w:rPr>
          <w:rFonts w:ascii="Times New Roman" w:hAnsi="Times New Roman" w:cs="Times New Roman"/>
        </w:rPr>
        <w:t>спровођења јавног позива.</w:t>
      </w:r>
    </w:p>
    <w:p w14:paraId="25C1125F" w14:textId="3BBE4300" w:rsidR="00A7258F" w:rsidRDefault="00C80F73" w:rsidP="00A7258F">
      <w:pPr>
        <w:spacing w:after="0"/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Наведени подаци се користе искључиво у сврху реализације јавног позива и неће се обрађивати ван наведених оквира.</w:t>
      </w:r>
    </w:p>
    <w:p w14:paraId="0D1D24C7" w14:textId="77777777" w:rsidR="00DF7D94" w:rsidRPr="009A730A" w:rsidRDefault="00DF7D94" w:rsidP="00A7258F">
      <w:pPr>
        <w:spacing w:after="0"/>
        <w:jc w:val="both"/>
        <w:rPr>
          <w:rFonts w:ascii="Times New Roman" w:hAnsi="Times New Roman" w:cs="Times New Roman"/>
        </w:rPr>
      </w:pPr>
    </w:p>
    <w:p w14:paraId="557E0C8B" w14:textId="77EF0848" w:rsidR="00A7258F" w:rsidRDefault="00C80F73" w:rsidP="00A7258F">
      <w:pPr>
        <w:spacing w:after="0"/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Моји лични подаци могу се чувати, користити и архивирати у складу са Законом о заштити података о личности и интерним актима града Крагујевца, а најдуже у периоду неопходном за спровођење наведене сврхе.</w:t>
      </w:r>
      <w:r w:rsidR="00A7258F" w:rsidRPr="009A730A">
        <w:rPr>
          <w:rFonts w:ascii="Times New Roman" w:hAnsi="Times New Roman" w:cs="Times New Roman"/>
        </w:rPr>
        <w:t xml:space="preserve"> </w:t>
      </w:r>
    </w:p>
    <w:p w14:paraId="281DB728" w14:textId="77777777" w:rsidR="00DF7D94" w:rsidRPr="009A730A" w:rsidRDefault="00DF7D94" w:rsidP="00A7258F">
      <w:pPr>
        <w:spacing w:after="0"/>
        <w:jc w:val="both"/>
        <w:rPr>
          <w:rFonts w:ascii="Times New Roman" w:hAnsi="Times New Roman" w:cs="Times New Roman"/>
        </w:rPr>
      </w:pPr>
    </w:p>
    <w:p w14:paraId="3B0E1354" w14:textId="3214DBFC" w:rsidR="00A7258F" w:rsidRDefault="00C80F73" w:rsidP="00A7258F">
      <w:pPr>
        <w:spacing w:after="0"/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Упознат/а сам са тим да имам право да у било ком тренутку опозовем ову сагласност, као и са правним последицама таквог опозива у складу са Законом о заштити података о личности.</w:t>
      </w:r>
    </w:p>
    <w:p w14:paraId="65480E43" w14:textId="77777777" w:rsidR="00DF7D94" w:rsidRPr="009A730A" w:rsidRDefault="00DF7D94" w:rsidP="00A7258F">
      <w:pPr>
        <w:spacing w:after="0"/>
        <w:jc w:val="both"/>
        <w:rPr>
          <w:rFonts w:ascii="Times New Roman" w:hAnsi="Times New Roman" w:cs="Times New Roman"/>
        </w:rPr>
      </w:pPr>
    </w:p>
    <w:p w14:paraId="07351B7A" w14:textId="068F3590" w:rsidR="00A7258F" w:rsidRDefault="00C80F73" w:rsidP="00A7258F">
      <w:pPr>
        <w:spacing w:after="0"/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Такође, упознат/а сам са својим правима у случају неовлашћене или незаконите обраде података, укључујући право на обавештење, увид, исправку, брисање и ограничење обраде.</w:t>
      </w:r>
    </w:p>
    <w:p w14:paraId="3F068006" w14:textId="77777777" w:rsidR="00DF7D94" w:rsidRPr="009A730A" w:rsidRDefault="00DF7D94" w:rsidP="00A7258F">
      <w:pPr>
        <w:spacing w:after="0"/>
        <w:jc w:val="both"/>
        <w:rPr>
          <w:rFonts w:ascii="Times New Roman" w:hAnsi="Times New Roman" w:cs="Times New Roman"/>
        </w:rPr>
      </w:pPr>
    </w:p>
    <w:p w14:paraId="60C90FD2" w14:textId="1AA5A92E" w:rsidR="00DF7D94" w:rsidRDefault="00C80F73" w:rsidP="00A7258F">
      <w:pPr>
        <w:spacing w:after="0"/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У ___________</w:t>
      </w:r>
      <w:r w:rsidR="009D50B6">
        <w:rPr>
          <w:rFonts w:ascii="Times New Roman" w:hAnsi="Times New Roman" w:cs="Times New Roman"/>
          <w:lang w:val="sr-Latn-RS"/>
        </w:rPr>
        <w:t>_</w:t>
      </w:r>
      <w:r w:rsidR="001D012A">
        <w:rPr>
          <w:rFonts w:ascii="Times New Roman" w:hAnsi="Times New Roman" w:cs="Times New Roman"/>
          <w:lang w:val="sr-Latn-RS"/>
        </w:rPr>
        <w:t>____</w:t>
      </w:r>
      <w:r w:rsidR="009D50B6">
        <w:rPr>
          <w:rFonts w:ascii="Times New Roman" w:hAnsi="Times New Roman" w:cs="Times New Roman"/>
          <w:lang w:val="sr-Latn-RS"/>
        </w:rPr>
        <w:t>______</w:t>
      </w:r>
      <w:r w:rsidR="001D012A">
        <w:rPr>
          <w:rFonts w:ascii="Times New Roman" w:hAnsi="Times New Roman" w:cs="Times New Roman"/>
          <w:lang w:val="sr-Latn-RS"/>
        </w:rPr>
        <w:t>___</w:t>
      </w:r>
      <w:r w:rsidRPr="009A730A">
        <w:rPr>
          <w:rFonts w:ascii="Times New Roman" w:hAnsi="Times New Roman" w:cs="Times New Roman"/>
        </w:rPr>
        <w:t>_,</w:t>
      </w:r>
      <w:r w:rsidR="00DF7D94">
        <w:rPr>
          <w:rFonts w:ascii="Times New Roman" w:hAnsi="Times New Roman" w:cs="Times New Roman"/>
        </w:rPr>
        <w:tab/>
      </w:r>
      <w:r w:rsidR="00DF7D94">
        <w:rPr>
          <w:rFonts w:ascii="Times New Roman" w:hAnsi="Times New Roman" w:cs="Times New Roman"/>
        </w:rPr>
        <w:tab/>
      </w:r>
      <w:r w:rsidR="00DF7D94">
        <w:rPr>
          <w:rFonts w:ascii="Times New Roman" w:hAnsi="Times New Roman" w:cs="Times New Roman"/>
        </w:rPr>
        <w:tab/>
      </w:r>
      <w:r w:rsidR="00DF7D94">
        <w:rPr>
          <w:rFonts w:ascii="Times New Roman" w:hAnsi="Times New Roman" w:cs="Times New Roman"/>
        </w:rPr>
        <w:tab/>
      </w:r>
      <w:r w:rsidR="00DF7D94">
        <w:rPr>
          <w:rFonts w:ascii="Times New Roman" w:hAnsi="Times New Roman" w:cs="Times New Roman"/>
        </w:rPr>
        <w:tab/>
        <w:t>ДАВАЛАЦ ИЗЈАВЕ</w:t>
      </w:r>
      <w:r w:rsidRPr="009A730A">
        <w:rPr>
          <w:rFonts w:ascii="Times New Roman" w:hAnsi="Times New Roman" w:cs="Times New Roman"/>
        </w:rPr>
        <w:t xml:space="preserve"> </w:t>
      </w:r>
    </w:p>
    <w:p w14:paraId="1360ADFD" w14:textId="72CCC497" w:rsidR="00A7258F" w:rsidRDefault="00C80F73" w:rsidP="00A7258F">
      <w:pPr>
        <w:spacing w:after="0"/>
        <w:jc w:val="both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дана ____________</w:t>
      </w:r>
      <w:r w:rsidR="001D012A">
        <w:rPr>
          <w:rFonts w:ascii="Times New Roman" w:hAnsi="Times New Roman" w:cs="Times New Roman"/>
          <w:lang w:val="sr-Latn-RS"/>
        </w:rPr>
        <w:t>_____</w:t>
      </w:r>
      <w:r w:rsidRPr="009A730A">
        <w:rPr>
          <w:rFonts w:ascii="Times New Roman" w:hAnsi="Times New Roman" w:cs="Times New Roman"/>
        </w:rPr>
        <w:t>године.</w:t>
      </w:r>
    </w:p>
    <w:p w14:paraId="26DF060C" w14:textId="77777777" w:rsidR="00DF7D94" w:rsidRDefault="00DF7D94" w:rsidP="00DF7D94">
      <w:pPr>
        <w:spacing w:after="0"/>
        <w:jc w:val="right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_______________________________</w:t>
      </w:r>
    </w:p>
    <w:p w14:paraId="53F4FC42" w14:textId="2BB7802E" w:rsidR="00DF7D94" w:rsidRDefault="00DF7D94" w:rsidP="00DF7D94">
      <w:pPr>
        <w:spacing w:after="0"/>
        <w:jc w:val="right"/>
        <w:rPr>
          <w:rFonts w:ascii="Times New Roman" w:hAnsi="Times New Roman" w:cs="Times New Roman"/>
        </w:rPr>
      </w:pPr>
    </w:p>
    <w:p w14:paraId="39BD4033" w14:textId="77777777" w:rsidR="009D50B6" w:rsidRDefault="009D50B6" w:rsidP="00DF7D94">
      <w:pPr>
        <w:spacing w:after="0"/>
        <w:jc w:val="right"/>
        <w:rPr>
          <w:rFonts w:ascii="Times New Roman" w:hAnsi="Times New Roman" w:cs="Times New Roman"/>
        </w:rPr>
      </w:pPr>
    </w:p>
    <w:p w14:paraId="4D5AD740" w14:textId="77777777" w:rsidR="00DF7D94" w:rsidRPr="009A730A" w:rsidRDefault="00DF7D94" w:rsidP="00DF7D94">
      <w:pPr>
        <w:spacing w:after="0"/>
        <w:jc w:val="right"/>
        <w:rPr>
          <w:rFonts w:ascii="Times New Roman" w:hAnsi="Times New Roman" w:cs="Times New Roman"/>
        </w:rPr>
      </w:pPr>
      <w:r w:rsidRPr="009A730A">
        <w:rPr>
          <w:rFonts w:ascii="Times New Roman" w:hAnsi="Times New Roman" w:cs="Times New Roman"/>
        </w:rPr>
        <w:t>[Име и презиме, потпис]</w:t>
      </w:r>
    </w:p>
    <w:p w14:paraId="003B7B4E" w14:textId="77777777" w:rsidR="00DF7D94" w:rsidRPr="009A730A" w:rsidRDefault="00DF7D94" w:rsidP="00DF7D94">
      <w:pPr>
        <w:spacing w:after="0"/>
        <w:jc w:val="right"/>
        <w:rPr>
          <w:rFonts w:ascii="Times New Roman" w:hAnsi="Times New Roman" w:cs="Times New Roman"/>
          <w:lang w:val="sr-Cyrl-CS"/>
        </w:rPr>
      </w:pPr>
      <w:r w:rsidRPr="009A730A">
        <w:rPr>
          <w:rFonts w:ascii="Times New Roman" w:hAnsi="Times New Roman" w:cs="Times New Roman"/>
        </w:rPr>
        <w:t>[Адреса — место, улица и број]</w:t>
      </w:r>
    </w:p>
    <w:sectPr w:rsidR="00DF7D94" w:rsidRPr="009A730A" w:rsidSect="001D012A">
      <w:pgSz w:w="12240" w:h="15840"/>
      <w:pgMar w:top="1440" w:right="141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73A5EDA"/>
    <w:multiLevelType w:val="hybridMultilevel"/>
    <w:tmpl w:val="E700B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5C00"/>
    <w:rsid w:val="0015074B"/>
    <w:rsid w:val="001D012A"/>
    <w:rsid w:val="00227770"/>
    <w:rsid w:val="002624D4"/>
    <w:rsid w:val="0029639D"/>
    <w:rsid w:val="00326F90"/>
    <w:rsid w:val="008249F1"/>
    <w:rsid w:val="008440C9"/>
    <w:rsid w:val="009A730A"/>
    <w:rsid w:val="009D50B6"/>
    <w:rsid w:val="009F6312"/>
    <w:rsid w:val="00A7258F"/>
    <w:rsid w:val="00AA1D8D"/>
    <w:rsid w:val="00AB29DA"/>
    <w:rsid w:val="00B11BB0"/>
    <w:rsid w:val="00B47730"/>
    <w:rsid w:val="00C80F73"/>
    <w:rsid w:val="00CB0664"/>
    <w:rsid w:val="00D4587A"/>
    <w:rsid w:val="00DF7D94"/>
    <w:rsid w:val="00F15390"/>
    <w:rsid w:val="00FC693F"/>
    <w:rsid w:val="318924D0"/>
    <w:rsid w:val="528CF088"/>
    <w:rsid w:val="5469D7F3"/>
    <w:rsid w:val="6A34D3C4"/>
    <w:rsid w:val="750D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EFEB6"/>
  <w14:defaultImageDpi w14:val="300"/>
  <w15:docId w15:val="{C5D59A52-EE7D-42E3-9599-C1935954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2277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07A93A-FED8-455D-8445-4E7C778150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956D56-7F83-4E25-9354-4D915DA16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BF638-C603-4FDA-8710-63BB19030E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103F37-F975-45CA-832C-2C59383AA203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Gordana Stojanovic</cp:lastModifiedBy>
  <cp:revision>14</cp:revision>
  <dcterms:created xsi:type="dcterms:W3CDTF">2013-12-23T23:15:00Z</dcterms:created>
  <dcterms:modified xsi:type="dcterms:W3CDTF">2025-12-01T12:14:00Z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</Properties>
</file>